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D95774">
      <w:pPr>
        <w:spacing w:line="480" w:lineRule="auto"/>
      </w:pPr>
      <w:r>
        <w:rPr>
          <w:rFonts w:ascii="Times New Roman" w:eastAsia="Times New Roman" w:hAnsi="Times New Roman" w:cs="Times New Roman"/>
        </w:rPr>
        <w:t>Ford Corbett</w:t>
      </w:r>
    </w:p>
    <w:p w:rsidR="00A77B3E" w:rsidRDefault="00D95774">
      <w:pPr>
        <w:spacing w:line="480" w:lineRule="auto"/>
        <w:rPr>
          <w:rFonts w:ascii="Times New Roman" w:eastAsia="Times New Roman" w:hAnsi="Times New Roman" w:cs="Times New Roman"/>
        </w:rPr>
      </w:pPr>
      <w:r>
        <w:rPr>
          <w:rFonts w:ascii="Times New Roman" w:eastAsia="Times New Roman" w:hAnsi="Times New Roman" w:cs="Times New Roman"/>
        </w:rPr>
        <w:t>Mrs. Lawrenz</w:t>
      </w:r>
    </w:p>
    <w:p w:rsidR="00A77B3E" w:rsidRDefault="00D95774">
      <w:pPr>
        <w:spacing w:line="480" w:lineRule="auto"/>
        <w:rPr>
          <w:rFonts w:ascii="Times New Roman" w:eastAsia="Times New Roman" w:hAnsi="Times New Roman" w:cs="Times New Roman"/>
        </w:rPr>
      </w:pPr>
      <w:r>
        <w:rPr>
          <w:rFonts w:ascii="Times New Roman" w:eastAsia="Times New Roman" w:hAnsi="Times New Roman" w:cs="Times New Roman"/>
        </w:rPr>
        <w:t>Web 2.0 3B</w:t>
      </w:r>
    </w:p>
    <w:p w:rsidR="00A77B3E" w:rsidRDefault="00D95774">
      <w:pPr>
        <w:spacing w:line="480" w:lineRule="auto"/>
        <w:rPr>
          <w:rFonts w:ascii="Cambria" w:eastAsia="Cambria" w:hAnsi="Cambria" w:cs="Cambria"/>
        </w:rPr>
      </w:pPr>
      <w:r>
        <w:rPr>
          <w:rFonts w:ascii="Cambria" w:eastAsia="Cambria" w:hAnsi="Cambria" w:cs="Cambria"/>
        </w:rPr>
        <w:t>August 25, 2011</w:t>
      </w:r>
    </w:p>
    <w:p w:rsidR="00A77B3E" w:rsidRDefault="00D95774">
      <w:pPr>
        <w:spacing w:line="480" w:lineRule="auto"/>
        <w:jc w:val="center"/>
        <w:rPr>
          <w:rFonts w:ascii="Cambria" w:eastAsia="Cambria" w:hAnsi="Cambria" w:cs="Cambria"/>
        </w:rPr>
      </w:pPr>
      <w:r>
        <w:rPr>
          <w:rFonts w:ascii="Cambria" w:eastAsia="Cambria" w:hAnsi="Cambria" w:cs="Cambria"/>
        </w:rPr>
        <w:t>What Matters to Me</w:t>
      </w:r>
    </w:p>
    <w:p w:rsidR="00A77B3E" w:rsidRDefault="00D95774">
      <w:pPr>
        <w:spacing w:line="480" w:lineRule="auto"/>
        <w:rPr>
          <w:rFonts w:ascii="Cambria" w:eastAsia="Cambria" w:hAnsi="Cambria" w:cs="Cambria"/>
        </w:rPr>
      </w:pPr>
      <w:r>
        <w:rPr>
          <w:rFonts w:ascii="Cambria" w:eastAsia="Cambria" w:hAnsi="Cambria" w:cs="Cambria"/>
        </w:rPr>
        <w:t xml:space="preserve">        </w:t>
      </w:r>
      <w:r>
        <w:rPr>
          <w:rFonts w:ascii="Cambria" w:eastAsia="Cambria" w:hAnsi="Cambria" w:cs="Cambria"/>
        </w:rPr>
        <w:tab/>
        <w:t xml:space="preserve">As antibiotics become more widespread some strains of bacteria survive the onslaught that the antibiotics bring to them. The </w:t>
      </w:r>
      <w:r>
        <w:rPr>
          <w:rFonts w:ascii="Cambria" w:eastAsia="Cambria" w:hAnsi="Cambria" w:cs="Cambria"/>
          <w:i/>
          <w:iCs/>
        </w:rPr>
        <w:t xml:space="preserve">Staphylococcus aureus </w:t>
      </w:r>
      <w:r>
        <w:rPr>
          <w:rFonts w:ascii="Cambria" w:eastAsia="Cambria" w:hAnsi="Cambria" w:cs="Cambria"/>
        </w:rPr>
        <w:t>super bug has become resista</w:t>
      </w:r>
      <w:r>
        <w:rPr>
          <w:rFonts w:ascii="Cambria" w:eastAsia="Cambria" w:hAnsi="Cambria" w:cs="Cambria"/>
        </w:rPr>
        <w:t xml:space="preserve">nt to methicillin, the antibiotic that was used to combat it. This new methicillin-resistant </w:t>
      </w:r>
      <w:r>
        <w:rPr>
          <w:rFonts w:ascii="Cambria" w:eastAsia="Cambria" w:hAnsi="Cambria" w:cs="Cambria"/>
          <w:i/>
          <w:iCs/>
        </w:rPr>
        <w:t xml:space="preserve">Staphylococcus aureus </w:t>
      </w:r>
      <w:r>
        <w:rPr>
          <w:rFonts w:ascii="Cambria" w:eastAsia="Cambria" w:hAnsi="Cambria" w:cs="Cambria"/>
        </w:rPr>
        <w:t>(</w:t>
      </w:r>
      <w:r>
        <w:rPr>
          <w:rFonts w:ascii="Cambria" w:eastAsia="Cambria" w:hAnsi="Cambria" w:cs="Cambria"/>
        </w:rPr>
        <w:t xml:space="preserve">MRSA) has killed many people, football players </w:t>
      </w:r>
      <w:r>
        <w:rPr>
          <w:rStyle w:val="CommentReference"/>
        </w:rPr>
        <w:commentReference w:id="0"/>
      </w:r>
      <w:commentRangeStart w:id="0"/>
      <w:r>
        <w:rPr>
          <w:rFonts w:ascii="Cambria" w:eastAsia="Cambria" w:hAnsi="Cambria" w:cs="Cambria"/>
        </w:rPr>
        <w:t>being</w:t>
      </w:r>
      <w:commentRangeEnd w:id="0"/>
      <w:r>
        <w:rPr>
          <w:rFonts w:ascii="Cambria" w:eastAsia="Cambria" w:hAnsi="Cambria" w:cs="Cambria"/>
        </w:rPr>
        <w:t xml:space="preserve"> one of many on the ever-growing list of its victims. Football players are susceptible </w:t>
      </w:r>
      <w:r>
        <w:rPr>
          <w:rFonts w:ascii="Cambria" w:eastAsia="Cambria" w:hAnsi="Cambria" w:cs="Cambria"/>
        </w:rPr>
        <w:t xml:space="preserve">to this bug because of the sweaty practice jerseys they wear everyday, </w:t>
      </w:r>
      <w:r>
        <w:rPr>
          <w:rStyle w:val="CommentReference"/>
        </w:rPr>
        <w:commentReference w:id="1"/>
      </w:r>
      <w:commentRangeStart w:id="1"/>
      <w:r>
        <w:rPr>
          <w:rFonts w:ascii="Cambria" w:eastAsia="Cambria" w:hAnsi="Cambria" w:cs="Cambria"/>
        </w:rPr>
        <w:t>the shared t-shirts</w:t>
      </w:r>
      <w:commentRangeEnd w:id="1"/>
      <w:r>
        <w:rPr>
          <w:rFonts w:ascii="Cambria" w:eastAsia="Cambria" w:hAnsi="Cambria" w:cs="Cambria"/>
        </w:rPr>
        <w:t xml:space="preserve">, and the general lack of sanitation in a male locker room shared by many 14-19 year olds. MRSA thrives in this kind of unsanitary </w:t>
      </w:r>
      <w:r>
        <w:rPr>
          <w:rStyle w:val="CommentReference"/>
        </w:rPr>
        <w:commentReference w:id="2"/>
      </w:r>
      <w:commentRangeStart w:id="2"/>
      <w:r>
        <w:rPr>
          <w:rFonts w:ascii="Cambria" w:eastAsia="Cambria" w:hAnsi="Cambria" w:cs="Cambria"/>
        </w:rPr>
        <w:t>environment</w:t>
      </w:r>
      <w:commentRangeEnd w:id="2"/>
      <w:r>
        <w:rPr>
          <w:rFonts w:ascii="Cambria" w:eastAsia="Cambria" w:hAnsi="Cambria" w:cs="Cambria"/>
        </w:rPr>
        <w:t>, with o</w:t>
      </w:r>
      <w:r>
        <w:rPr>
          <w:rStyle w:val="CommentReference"/>
        </w:rPr>
        <w:commentReference w:id="3"/>
      </w:r>
      <w:commentRangeStart w:id="3"/>
      <w:r>
        <w:rPr>
          <w:rFonts w:ascii="Cambria" w:eastAsia="Cambria" w:hAnsi="Cambria" w:cs="Cambria"/>
        </w:rPr>
        <w:t>pen scratches</w:t>
      </w:r>
      <w:r>
        <w:rPr>
          <w:rFonts w:ascii="Cambria" w:eastAsia="Cambria" w:hAnsi="Cambria" w:cs="Cambria"/>
        </w:rPr>
        <w:t xml:space="preserve"> and blisters from practice to infect .</w:t>
      </w:r>
      <w:commentRangeEnd w:id="3"/>
      <w:r>
        <w:rPr>
          <w:rFonts w:ascii="Cambria" w:eastAsia="Cambria" w:hAnsi="Cambria" w:cs="Cambria"/>
        </w:rPr>
        <w:t xml:space="preserve"> </w:t>
      </w:r>
      <w:r>
        <w:rPr>
          <w:rFonts w:ascii="Cambria" w:eastAsia="Cambria" w:hAnsi="Cambria" w:cs="Cambria"/>
        </w:rPr>
        <w:t xml:space="preserve">Already resistant to the antibiotic that is supposed to kill it, MRSA is a </w:t>
      </w:r>
      <w:r>
        <w:rPr>
          <w:rStyle w:val="CommentReference"/>
        </w:rPr>
        <w:commentReference w:id="4"/>
      </w:r>
      <w:commentRangeStart w:id="4"/>
      <w:r>
        <w:rPr>
          <w:rFonts w:ascii="Cambria" w:eastAsia="Cambria" w:hAnsi="Cambria" w:cs="Cambria"/>
        </w:rPr>
        <w:t>tough</w:t>
      </w:r>
      <w:commentRangeEnd w:id="4"/>
      <w:r>
        <w:rPr>
          <w:rFonts w:ascii="Cambria" w:eastAsia="Cambria" w:hAnsi="Cambria" w:cs="Cambria"/>
        </w:rPr>
        <w:t xml:space="preserve"> case for any doctor. But all of that can change. Scientists have recently developed a nanoparticle that physically destroys the cell b</w:t>
      </w:r>
      <w:r>
        <w:rPr>
          <w:rFonts w:ascii="Cambria" w:eastAsia="Cambria" w:hAnsi="Cambria" w:cs="Cambria"/>
        </w:rPr>
        <w:t>y drilling holes in the cell membrane and all the contents of the cell leak out. The nanoparticles are biodegradable turning into alcohol and carbon dioxide, which will be flushed out of the system just like anything else</w:t>
      </w:r>
      <w:r>
        <w:rPr>
          <w:rStyle w:val="CommentReference"/>
        </w:rPr>
        <w:commentReference w:id="5"/>
      </w:r>
      <w:commentRangeStart w:id="5"/>
      <w:r>
        <w:rPr>
          <w:rStyle w:val="CommentReference"/>
        </w:rPr>
        <w:commentReference w:id="6"/>
      </w:r>
      <w:commentRangeStart w:id="6"/>
      <w:r>
        <w:rPr>
          <w:rFonts w:ascii="Cambria" w:eastAsia="Cambria" w:hAnsi="Cambria" w:cs="Cambria"/>
        </w:rPr>
        <w:t>.</w:t>
      </w:r>
      <w:commentRangeEnd w:id="5"/>
      <w:commentRangeEnd w:id="6"/>
      <w:r>
        <w:rPr>
          <w:rFonts w:ascii="Cambria" w:eastAsia="Cambria" w:hAnsi="Cambria" w:cs="Cambria"/>
        </w:rPr>
        <w:t xml:space="preserve"> </w:t>
      </w:r>
      <w:r>
        <w:rPr>
          <w:rFonts w:ascii="Cambria" w:eastAsia="Cambria" w:hAnsi="Cambria" w:cs="Cambria"/>
        </w:rPr>
        <w:t>With this new technology, thous</w:t>
      </w:r>
      <w:r>
        <w:rPr>
          <w:rFonts w:ascii="Cambria" w:eastAsia="Cambria" w:hAnsi="Cambria" w:cs="Cambria"/>
        </w:rPr>
        <w:t xml:space="preserve">ands of lives can be saved, everyone from football players to bed ridden hospital patients.    </w:t>
      </w:r>
    </w:p>
    <w:p w:rsidR="00A77B3E" w:rsidRDefault="00D95774">
      <w:pPr>
        <w:spacing w:line="240" w:lineRule="auto"/>
      </w:pPr>
    </w:p>
    <w:sectPr w:rsidR="00A77B3E">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11-08-30T18:08:00Z" w:initials="">
    <w:p w:rsidR="00000000" w:rsidRDefault="00D95774">
      <w:pPr>
        <w:spacing w:line="240" w:lineRule="auto"/>
      </w:pPr>
      <w:r>
        <w:t>apage:</w:t>
      </w:r>
    </w:p>
    <w:p w:rsidR="00000000" w:rsidRDefault="00D95774">
      <w:pPr>
        <w:spacing w:line="240" w:lineRule="auto"/>
      </w:pPr>
      <w:r>
        <w:t>I think you should reword the last part of the senstence maybe say "football players being one of the many on the ever-growing list"</w:t>
      </w:r>
    </w:p>
  </w:comment>
  <w:comment w:id="1" w:author="" w:date="2011-08-30T18:08:00Z" w:initials="">
    <w:p w:rsidR="00000000" w:rsidRDefault="00D95774">
      <w:pPr>
        <w:spacing w:line="240" w:lineRule="auto"/>
      </w:pPr>
      <w:r>
        <w:t>apage:</w:t>
      </w:r>
    </w:p>
    <w:p w:rsidR="00000000" w:rsidRDefault="00D95774">
      <w:pPr>
        <w:spacing w:line="240" w:lineRule="auto"/>
      </w:pPr>
      <w:r>
        <w:t>When you say</w:t>
      </w:r>
      <w:r>
        <w:t xml:space="preserve"> "the shared shirts" are you talking about jerseys? Make that more clear</w:t>
      </w:r>
    </w:p>
  </w:comment>
  <w:comment w:id="2" w:author="" w:date="2011-08-30T18:08:00Z" w:initials="">
    <w:p w:rsidR="00000000" w:rsidRDefault="00D95774">
      <w:pPr>
        <w:spacing w:line="240" w:lineRule="auto"/>
      </w:pPr>
      <w:r>
        <w:t>apage:</w:t>
      </w:r>
    </w:p>
    <w:p w:rsidR="00000000" w:rsidRDefault="00D95774">
      <w:pPr>
        <w:spacing w:line="240" w:lineRule="auto"/>
      </w:pPr>
      <w:r>
        <w:t>add the word unsanitary "MRSA thrives in this kind of unsanitary environment"</w:t>
      </w:r>
    </w:p>
  </w:comment>
  <w:comment w:id="3" w:author="" w:date="2011-08-30T18:08:00Z" w:initials="">
    <w:p w:rsidR="00000000" w:rsidRDefault="00D95774">
      <w:pPr>
        <w:spacing w:line="240" w:lineRule="auto"/>
      </w:pPr>
      <w:r>
        <w:t>apage:</w:t>
      </w:r>
    </w:p>
    <w:p w:rsidR="00000000" w:rsidRDefault="00D95774">
      <w:pPr>
        <w:spacing w:line="240" w:lineRule="auto"/>
      </w:pPr>
      <w:r>
        <w:t>reword this I don't really understand what you're saying</w:t>
      </w:r>
    </w:p>
  </w:comment>
  <w:comment w:id="4" w:author="" w:date="2011-08-30T18:08:00Z" w:initials="">
    <w:p w:rsidR="00000000" w:rsidRDefault="00D95774">
      <w:pPr>
        <w:spacing w:line="240" w:lineRule="auto"/>
      </w:pPr>
      <w:r>
        <w:t>apage:</w:t>
      </w:r>
    </w:p>
    <w:p w:rsidR="00000000" w:rsidRDefault="00D95774">
      <w:pPr>
        <w:spacing w:line="240" w:lineRule="auto"/>
      </w:pPr>
      <w:r>
        <w:t>"is a tough case"</w:t>
      </w:r>
    </w:p>
  </w:comment>
  <w:comment w:id="5" w:author="" w:date="2011-08-30T18:08:00Z" w:initials="">
    <w:p w:rsidR="00000000" w:rsidRDefault="00D95774">
      <w:pPr>
        <w:spacing w:line="240" w:lineRule="auto"/>
      </w:pPr>
      <w:r>
        <w:t>apage:</w:t>
      </w:r>
    </w:p>
    <w:p w:rsidR="00000000" w:rsidRDefault="00D95774">
      <w:pPr>
        <w:spacing w:line="240" w:lineRule="auto"/>
      </w:pPr>
      <w:r>
        <w:t xml:space="preserve">I </w:t>
      </w:r>
      <w:r>
        <w:t>would add a concluding sentence to sum it all up. The paper ends kind of abruptly</w:t>
      </w:r>
    </w:p>
  </w:comment>
  <w:comment w:id="6" w:author="" w:date="2011-08-30T18:08:00Z" w:initials="">
    <w:p w:rsidR="00000000" w:rsidRDefault="00D95774">
      <w:pPr>
        <w:spacing w:line="240" w:lineRule="auto"/>
      </w:pPr>
      <w:r>
        <w:t>apage:</w:t>
      </w:r>
    </w:p>
    <w:p w:rsidR="00000000" w:rsidRDefault="00D95774">
      <w:pPr>
        <w:spacing w:line="240" w:lineRule="auto"/>
      </w:pPr>
      <w:r>
        <w:t>This topic is very interesting and I think you did a good job of explaining this bacteria. Does someone you know have MRSA? If you do know someone who has this it woul</w:t>
      </w:r>
      <w:r>
        <w:t>d be good to include that in this paper to show how its more personal to your life</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D95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76" w:lineRule="auto"/>
    </w:pPr>
    <w:rPr>
      <w:rFonts w:ascii="Arial" w:eastAsia="Arial" w:hAnsi="Arial" w:cs="Arial"/>
      <w:color w:val="000000"/>
      <w:sz w:val="22"/>
      <w:szCs w:val="22"/>
    </w:rPr>
  </w:style>
  <w:style w:type="paragraph" w:styleId="Heading1">
    <w:name w:val="heading 1"/>
    <w:basedOn w:val="Normal"/>
    <w:next w:val="Normal"/>
    <w:qFormat/>
    <w:rsid w:val="00EF7B96"/>
    <w:pPr>
      <w:spacing w:before="480" w:after="120" w:line="240" w:lineRule="auto"/>
      <w:outlineLvl w:val="0"/>
    </w:pPr>
    <w:rPr>
      <w:b/>
      <w:bCs/>
      <w:sz w:val="48"/>
      <w:szCs w:val="48"/>
    </w:rPr>
  </w:style>
  <w:style w:type="paragraph" w:styleId="Heading2">
    <w:name w:val="heading 2"/>
    <w:basedOn w:val="Normal"/>
    <w:next w:val="Normal"/>
    <w:qFormat/>
    <w:rsid w:val="00EF7B96"/>
    <w:pPr>
      <w:spacing w:before="360" w:after="80" w:line="240" w:lineRule="auto"/>
      <w:outlineLvl w:val="1"/>
    </w:pPr>
    <w:rPr>
      <w:b/>
      <w:bCs/>
      <w:sz w:val="36"/>
      <w:szCs w:val="36"/>
    </w:rPr>
  </w:style>
  <w:style w:type="paragraph" w:styleId="Heading3">
    <w:name w:val="heading 3"/>
    <w:basedOn w:val="Normal"/>
    <w:next w:val="Normal"/>
    <w:qFormat/>
    <w:rsid w:val="00EF7B96"/>
    <w:pPr>
      <w:spacing w:before="280" w:after="80" w:line="240" w:lineRule="auto"/>
      <w:outlineLvl w:val="2"/>
    </w:pPr>
    <w:rPr>
      <w:b/>
      <w:bCs/>
      <w:sz w:val="28"/>
      <w:szCs w:val="28"/>
    </w:rPr>
  </w:style>
  <w:style w:type="paragraph" w:styleId="Heading4">
    <w:name w:val="heading 4"/>
    <w:basedOn w:val="Normal"/>
    <w:next w:val="Normal"/>
    <w:qFormat/>
    <w:rsid w:val="00EF7B96"/>
    <w:pPr>
      <w:spacing w:before="240" w:after="40" w:line="240" w:lineRule="auto"/>
      <w:outlineLvl w:val="3"/>
    </w:pPr>
    <w:rPr>
      <w:b/>
      <w:bCs/>
      <w:sz w:val="24"/>
      <w:szCs w:val="24"/>
    </w:rPr>
  </w:style>
  <w:style w:type="paragraph" w:styleId="Heading5">
    <w:name w:val="heading 5"/>
    <w:basedOn w:val="Normal"/>
    <w:next w:val="Normal"/>
    <w:qFormat/>
    <w:rsid w:val="00EF7B96"/>
    <w:pPr>
      <w:spacing w:before="220" w:after="40" w:line="240" w:lineRule="auto"/>
      <w:outlineLvl w:val="4"/>
    </w:pPr>
    <w:rPr>
      <w:b/>
      <w:bCs/>
    </w:rPr>
  </w:style>
  <w:style w:type="paragraph" w:styleId="Heading6">
    <w:name w:val="heading 6"/>
    <w:basedOn w:val="Normal"/>
    <w:next w:val="Normal"/>
    <w:qFormat/>
    <w:rsid w:val="00EF7B96"/>
    <w:pPr>
      <w:spacing w:before="200" w:after="40" w:line="240" w:lineRule="auto"/>
      <w:outlineLvl w:val="5"/>
    </w:pPr>
    <w:rPr>
      <w:b/>
      <w:bCs/>
      <w:sz w:val="20"/>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CommentReference">
    <w:name w:val="annotation reference"/>
    <w:basedOn w:val="DefaultParagraphFont"/>
    <w:rsid w:val="00805BCE"/>
    <w:rPr>
      <w:sz w:val="16"/>
      <w:szCs w:val="16"/>
    </w:rPr>
  </w:style>
  <w:style w:type="paragraph" w:styleId="BalloonText">
    <w:name w:val="Balloon Text"/>
    <w:basedOn w:val="Normal"/>
    <w:link w:val="BalloonTextChar"/>
    <w:rsid w:val="00D9577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95774"/>
    <w:rPr>
      <w:rFonts w:ascii="Tahoma" w:eastAsia="Arial"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fcorbett</dc:creator>
  <cp:lastModifiedBy>fcorbett</cp:lastModifiedBy>
  <cp:revision>2</cp:revision>
  <cp:lastPrinted>1601-01-01T00:00:00Z</cp:lastPrinted>
  <dcterms:created xsi:type="dcterms:W3CDTF">2011-08-30T18:08:00Z</dcterms:created>
  <dcterms:modified xsi:type="dcterms:W3CDTF">2011-08-30T18:08:00Z</dcterms:modified>
</cp:coreProperties>
</file>